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6B5A7D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6B5A7D" w:rsidRPr="006B5A7D" w:rsidRDefault="006B5A7D" w:rsidP="006B5A7D">
      <w:pPr>
        <w:pStyle w:val="Tytu"/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6B5A7D">
        <w:rPr>
          <w:noProof/>
          <w:color w:val="215868"/>
          <w:sz w:val="32"/>
          <w:szCs w:val="28"/>
        </w:rPr>
        <w:t xml:space="preserve">Niech </w:t>
      </w:r>
      <w:r w:rsidRPr="006B5A7D">
        <w:rPr>
          <w:b/>
          <w:i/>
          <w:noProof/>
          <w:color w:val="215868"/>
          <w:sz w:val="32"/>
          <w:szCs w:val="28"/>
        </w:rPr>
        <w:t>n</w:t>
      </w:r>
      <w:r w:rsidRPr="006B5A7D">
        <w:rPr>
          <w:noProof/>
          <w:color w:val="215868"/>
          <w:sz w:val="32"/>
          <w:szCs w:val="28"/>
        </w:rPr>
        <w:t xml:space="preserve"> oznacza dowolna liczbę naturalną. </w:t>
      </w:r>
      <w:r>
        <w:rPr>
          <w:noProof/>
          <w:color w:val="215868"/>
          <w:sz w:val="32"/>
          <w:szCs w:val="28"/>
        </w:rPr>
        <w:br/>
      </w:r>
      <w:r w:rsidRPr="006B5A7D">
        <w:rPr>
          <w:noProof/>
          <w:color w:val="215868"/>
          <w:sz w:val="32"/>
          <w:szCs w:val="28"/>
        </w:rPr>
        <w:t>Zapisz wyrażenie, które określa</w:t>
      </w:r>
    </w:p>
    <w:p w:rsidR="006B5A7D" w:rsidRPr="006B5A7D" w:rsidRDefault="006B5A7D" w:rsidP="006B5A7D">
      <w:pPr>
        <w:pStyle w:val="Tytu"/>
        <w:numPr>
          <w:ilvl w:val="0"/>
          <w:numId w:val="14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6B5A7D">
        <w:rPr>
          <w:noProof/>
          <w:color w:val="215868"/>
          <w:sz w:val="32"/>
          <w:szCs w:val="28"/>
        </w:rPr>
        <w:t>liczbę parzystą</w:t>
      </w:r>
    </w:p>
    <w:p w:rsidR="006B5A7D" w:rsidRPr="006B5A7D" w:rsidRDefault="006B5A7D" w:rsidP="006B5A7D">
      <w:pPr>
        <w:pStyle w:val="Tytu"/>
        <w:numPr>
          <w:ilvl w:val="0"/>
          <w:numId w:val="14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6B5A7D">
        <w:rPr>
          <w:noProof/>
          <w:color w:val="215868"/>
          <w:sz w:val="32"/>
          <w:szCs w:val="28"/>
        </w:rPr>
        <w:t>liczbę podzieln</w:t>
      </w:r>
      <w:r w:rsidR="002B0C3B">
        <w:rPr>
          <w:noProof/>
          <w:color w:val="215868"/>
          <w:sz w:val="32"/>
          <w:szCs w:val="28"/>
        </w:rPr>
        <w:t>ą</w:t>
      </w:r>
      <w:r w:rsidRPr="006B5A7D">
        <w:rPr>
          <w:noProof/>
          <w:color w:val="215868"/>
          <w:sz w:val="32"/>
          <w:szCs w:val="28"/>
        </w:rPr>
        <w:t xml:space="preserve"> przez 3</w:t>
      </w:r>
    </w:p>
    <w:p w:rsidR="001400E4" w:rsidRDefault="006B5A7D" w:rsidP="006B5A7D">
      <w:pPr>
        <w:pStyle w:val="Tytu"/>
        <w:numPr>
          <w:ilvl w:val="0"/>
          <w:numId w:val="14"/>
        </w:numPr>
        <w:tabs>
          <w:tab w:val="left" w:pos="426"/>
        </w:tabs>
        <w:spacing w:line="360" w:lineRule="auto"/>
        <w:rPr>
          <w:noProof/>
          <w:color w:val="215868"/>
          <w:sz w:val="32"/>
          <w:szCs w:val="28"/>
        </w:rPr>
      </w:pPr>
      <w:r w:rsidRPr="006B5A7D">
        <w:rPr>
          <w:noProof/>
          <w:color w:val="215868"/>
          <w:sz w:val="32"/>
          <w:szCs w:val="28"/>
        </w:rPr>
        <w:t>liczbę, która podzielona przez 4 daje resztę 3</w:t>
      </w:r>
    </w:p>
    <w:p w:rsidR="002B0C3B" w:rsidRPr="002B0C3B" w:rsidRDefault="002B0C3B" w:rsidP="002B0C3B">
      <w:pPr>
        <w:rPr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35664762" wp14:editId="2FCD392B">
            <wp:simplePos x="0" y="0"/>
            <wp:positionH relativeFrom="column">
              <wp:posOffset>270510</wp:posOffset>
            </wp:positionH>
            <wp:positionV relativeFrom="paragraph">
              <wp:posOffset>1981835</wp:posOffset>
            </wp:positionV>
            <wp:extent cx="5038725" cy="3743325"/>
            <wp:effectExtent l="0" t="0" r="9525" b="9525"/>
            <wp:wrapNone/>
            <wp:docPr id="8" name="Obraz 8" descr="C:\Users\Ania\AppData\Local\Microsoft\Windows\Temporary Internet Files\Content.IE5\FZ4DAB55\MP90042781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C:\Users\Ania\AppData\Local\Microsoft\Windows\Temporary Internet Files\Content.IE5\FZ4DAB55\MP90042781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0C3B" w:rsidRPr="002B0C3B" w:rsidSect="001400E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B22" w:rsidRDefault="00DF7B22">
      <w:pPr>
        <w:spacing w:after="0" w:line="240" w:lineRule="auto"/>
      </w:pPr>
      <w:r>
        <w:separator/>
      </w:r>
    </w:p>
  </w:endnote>
  <w:endnote w:type="continuationSeparator" w:id="0">
    <w:p w:rsidR="00DF7B22" w:rsidRDefault="00DF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52" w:rsidRDefault="00A436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B22" w:rsidRDefault="00DF7B22">
      <w:pPr>
        <w:spacing w:after="0" w:line="240" w:lineRule="auto"/>
      </w:pPr>
      <w:r>
        <w:separator/>
      </w:r>
    </w:p>
  </w:footnote>
  <w:footnote w:type="continuationSeparator" w:id="0">
    <w:p w:rsidR="00DF7B22" w:rsidRDefault="00DF7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D464C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D464C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Co to są jednomiany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D464CB">
                    <w:pPr>
                      <w:jc w:val="center"/>
                      <w:rPr>
                        <w:color w:val="FFFFFF"/>
                      </w:rPr>
                    </w:pPr>
                    <w:r w:rsidRPr="00D464C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Co to są jednomiany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9Wsg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yE6En4j60dgsJJAMKApjDk4&#10;2D1agDjC1Mix/r6jimHUfRTwLdOQEFAZJ5D5IgJBnWs25xoqqlbCMDIYTceVmUbTblB820Kw6Y8J&#10;eQ2fp+GO1/aXTYkBKCvAZHDwnqaYHT3nsrN6nrXLX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Exh9WsgIAALM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+EeQIAAPA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21F6B15"/>
    <w:multiLevelType w:val="hybridMultilevel"/>
    <w:tmpl w:val="81006A48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9"/>
  </w:num>
  <w:num w:numId="10">
    <w:abstractNumId w:val="13"/>
  </w:num>
  <w:num w:numId="11">
    <w:abstractNumId w:val="10"/>
  </w:num>
  <w:num w:numId="12">
    <w:abstractNumId w:val="5"/>
  </w:num>
  <w:num w:numId="13">
    <w:abstractNumId w:val="6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2EE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A7147"/>
    <w:rsid w:val="002B0C3B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3523E"/>
    <w:rsid w:val="00440514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5F4184"/>
    <w:rsid w:val="00602A02"/>
    <w:rsid w:val="006055F4"/>
    <w:rsid w:val="006369DA"/>
    <w:rsid w:val="00656333"/>
    <w:rsid w:val="0066326B"/>
    <w:rsid w:val="00670B64"/>
    <w:rsid w:val="00674085"/>
    <w:rsid w:val="006B5A7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1A5C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D6DD9"/>
    <w:rsid w:val="00CE577E"/>
    <w:rsid w:val="00D00048"/>
    <w:rsid w:val="00D21E13"/>
    <w:rsid w:val="00D237C0"/>
    <w:rsid w:val="00D24FA6"/>
    <w:rsid w:val="00D31626"/>
    <w:rsid w:val="00D3312F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7B22"/>
    <w:rsid w:val="00E04B0E"/>
    <w:rsid w:val="00E108FB"/>
    <w:rsid w:val="00E13D1C"/>
    <w:rsid w:val="00E13F30"/>
    <w:rsid w:val="00E17053"/>
    <w:rsid w:val="00E25477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6190F-80D7-48FC-B833-74386108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9</TotalTime>
  <Pages>1</Pages>
  <Words>24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4</cp:revision>
  <cp:lastPrinted>2013-08-16T16:41:00Z</cp:lastPrinted>
  <dcterms:created xsi:type="dcterms:W3CDTF">2013-08-19T13:18:00Z</dcterms:created>
  <dcterms:modified xsi:type="dcterms:W3CDTF">2013-08-19T13:33:00Z</dcterms:modified>
</cp:coreProperties>
</file>